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姚峥嵘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护理251;护理254;护理253;护理255;护理252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